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卜胜娟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Stata数据分析与应用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Stata数据分析与应用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